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271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林丽萍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4~15周</w:t>
      </w:r>
    </w:p>
    <w:bookmarkStart w:id="1" w:name="127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无机化学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(042366—001)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中医八251;中医八252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无机化学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(042366—001)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中医八251;中医八252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